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1.OG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41471458" name="4af486a0-8310-11f0-8746-5764248f9b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61440540" name="4af486a0-8310-11f0-8746-5764248f9b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1.OG links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18101372" name="677658d0-8310-11f0-b7cf-8fb2d0f7bc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3026427" name="677658d0-8310-11f0-b7cf-8fb2d0f7bce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1.OG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07855038" name="77b37390-8310-11f0-a0e3-11397941d4d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655112" name="77b37390-8310-11f0-a0e3-11397941d4d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1.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02819760" name="060eeed0-8311-11f0-b2cf-a114056ae2e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04103" name="060eeed0-8311-11f0-b2cf-a114056ae2e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1.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24026121" name="1d49bda0-8311-11f0-89be-33b4bd44673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261460" name="1d49bda0-8311-11f0-89be-33b4bd44673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1. OG links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5142248" name="301bb410-8311-11f0-81c3-cfdee83fc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6804976" name="301bb410-8311-11f0-81c3-cfdee83fc67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Waidstrasse 48, 307 Illnau-Effretikon</w:t>
          </w:r>
        </w:p>
        <w:p>
          <w:pPr>
            <w:spacing w:before="0" w:after="0"/>
          </w:pPr>
          <w:r>
            <w:t>457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